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40723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просвещения и воспитания Ульяновской области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города Ульяновска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"Лицей №38 г.Ульяновска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Заседание МО учителей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Харушкина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Агафонова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Полетаев В.В.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2853013)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город Ульяновск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407231" w:id="5"/>
    <w:p>
      <w:pPr>
        <w:sectPr>
          <w:pgSz w:w="11906" w:h="16383" w:orient="portrait"/>
        </w:sectPr>
      </w:pPr>
    </w:p>
    <w:bookmarkEnd w:id="5"/>
    <w:bookmarkEnd w:id="0"/>
    <w:bookmarkStart w:name="block-2140722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21407228" w:id="8"/>
    <w:p>
      <w:pPr>
        <w:sectPr>
          <w:pgSz w:w="11906" w:h="16383" w:orient="portrait"/>
        </w:sectPr>
      </w:pPr>
    </w:p>
    <w:bookmarkEnd w:id="8"/>
    <w:bookmarkEnd w:id="6"/>
    <w:bookmarkStart w:name="block-2140723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21407232" w:id="13"/>
    <w:p>
      <w:pPr>
        <w:sectPr>
          <w:pgSz w:w="11906" w:h="16383" w:orient="portrait"/>
        </w:sectPr>
      </w:pPr>
    </w:p>
    <w:bookmarkEnd w:id="13"/>
    <w:bookmarkEnd w:id="9"/>
    <w:bookmarkStart w:name="block-21407229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21407229" w:id="19"/>
    <w:p>
      <w:pPr>
        <w:sectPr>
          <w:pgSz w:w="11906" w:h="16383" w:orient="portrait"/>
        </w:sectPr>
      </w:pPr>
    </w:p>
    <w:bookmarkEnd w:id="19"/>
    <w:bookmarkEnd w:id="14"/>
    <w:bookmarkStart w:name="block-21407230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407230" w:id="21"/>
    <w:p>
      <w:pPr>
        <w:sectPr>
          <w:pgSz w:w="16383" w:h="11906" w:orient="landscape"/>
        </w:sectPr>
      </w:pPr>
    </w:p>
    <w:bookmarkEnd w:id="21"/>
    <w:bookmarkEnd w:id="20"/>
    <w:bookmarkStart w:name="block-21407233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407233" w:id="23"/>
    <w:p>
      <w:pPr>
        <w:sectPr>
          <w:pgSz w:w="16383" w:h="11906" w:orient="landscape"/>
        </w:sectPr>
      </w:pPr>
    </w:p>
    <w:bookmarkEnd w:id="23"/>
    <w:bookmarkEnd w:id="22"/>
    <w:bookmarkStart w:name="block-21407234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407234" w:id="26"/>
    <w:p>
      <w:pPr>
        <w:sectPr>
          <w:pgSz w:w="11906" w:h="16383" w:orient="portrait"/>
        </w:sectPr>
      </w:pPr>
    </w:p>
    <w:bookmarkEnd w:id="26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